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DD911" w14:textId="77777777" w:rsidR="00D92187" w:rsidRDefault="005922D7">
      <w:pPr>
        <w:pStyle w:val="Heading1"/>
      </w:pPr>
      <w:r>
        <w:t>Carroll County, Ohio – Hearing Resources</w:t>
      </w:r>
    </w:p>
    <w:p w14:paraId="1CDD32C6" w14:textId="77777777" w:rsidR="00D92187" w:rsidRPr="005922D7" w:rsidRDefault="005922D7" w:rsidP="005922D7">
      <w:pPr>
        <w:pStyle w:val="ListParagraph"/>
        <w:numPr>
          <w:ilvl w:val="0"/>
          <w:numId w:val="11"/>
        </w:numPr>
        <w:rPr>
          <w:b/>
          <w:bCs/>
        </w:rPr>
      </w:pPr>
      <w:r w:rsidRPr="005922D7">
        <w:rPr>
          <w:b/>
          <w:bCs/>
        </w:rPr>
        <w:t>Ohio Hearing Aid Assistance Program (OHAAP)</w:t>
      </w:r>
    </w:p>
    <w:p w14:paraId="2B1E2E3C" w14:textId="77777777" w:rsidR="005922D7" w:rsidRDefault="005922D7" w:rsidP="005922D7">
      <w:pPr>
        <w:pStyle w:val="ListParagraph"/>
        <w:numPr>
          <w:ilvl w:val="0"/>
          <w:numId w:val="13"/>
        </w:numPr>
      </w:pPr>
      <w:r>
        <w:t>State program assisting families with children (birth through age 21) to obtain hearing aids, earmolds, and assistive devices</w:t>
      </w:r>
    </w:p>
    <w:p w14:paraId="02ABB674" w14:textId="77777777" w:rsidR="005922D7" w:rsidRDefault="005922D7" w:rsidP="005922D7">
      <w:pPr>
        <w:pStyle w:val="ListParagraph"/>
        <w:numPr>
          <w:ilvl w:val="1"/>
          <w:numId w:val="13"/>
        </w:numPr>
      </w:pPr>
      <w:r>
        <w:t>Administered through Ohio Department of Health</w:t>
      </w:r>
    </w:p>
    <w:p w14:paraId="137F9EAD" w14:textId="77777777" w:rsidR="005922D7" w:rsidRDefault="005922D7" w:rsidP="005922D7">
      <w:pPr>
        <w:pStyle w:val="ListParagraph"/>
        <w:numPr>
          <w:ilvl w:val="1"/>
          <w:numId w:val="13"/>
        </w:numPr>
      </w:pPr>
      <w:r>
        <w:t>Phone: 614-466-1995</w:t>
      </w:r>
    </w:p>
    <w:p w14:paraId="3C5BB961" w14:textId="0741BE91" w:rsidR="005922D7" w:rsidRDefault="005922D7" w:rsidP="005922D7">
      <w:pPr>
        <w:pStyle w:val="ListParagraph"/>
        <w:numPr>
          <w:ilvl w:val="1"/>
          <w:numId w:val="13"/>
        </w:numPr>
      </w:pPr>
      <w:r>
        <w:t xml:space="preserve">Website: </w:t>
      </w:r>
      <w:hyperlink r:id="rId6" w:history="1">
        <w:r w:rsidRPr="000D5537">
          <w:rPr>
            <w:rStyle w:val="Hyperlink"/>
          </w:rPr>
          <w:t>https://odh.ohio.gov/know-our-programs/hearingaid-assistance/ohaap</w:t>
        </w:r>
      </w:hyperlink>
    </w:p>
    <w:p w14:paraId="12ACD83F" w14:textId="77777777" w:rsidR="005922D7" w:rsidRDefault="005922D7" w:rsidP="005922D7">
      <w:pPr>
        <w:pStyle w:val="ListParagraph"/>
        <w:ind w:left="1620"/>
      </w:pPr>
    </w:p>
    <w:p w14:paraId="0DD4570B" w14:textId="77777777" w:rsidR="00D92187" w:rsidRPr="005922D7" w:rsidRDefault="005922D7" w:rsidP="005922D7">
      <w:pPr>
        <w:pStyle w:val="ListParagraph"/>
        <w:numPr>
          <w:ilvl w:val="0"/>
          <w:numId w:val="11"/>
        </w:numPr>
        <w:rPr>
          <w:b/>
          <w:bCs/>
        </w:rPr>
      </w:pPr>
      <w:r w:rsidRPr="005922D7">
        <w:rPr>
          <w:b/>
          <w:bCs/>
        </w:rPr>
        <w:t>Beltone Hearing Care Center – Carrollton, OH</w:t>
      </w:r>
    </w:p>
    <w:p w14:paraId="1EEC34B3" w14:textId="77777777" w:rsidR="005922D7" w:rsidRDefault="005922D7" w:rsidP="005922D7">
      <w:pPr>
        <w:pStyle w:val="ListParagraph"/>
        <w:numPr>
          <w:ilvl w:val="0"/>
          <w:numId w:val="13"/>
        </w:numPr>
      </w:pPr>
      <w:r>
        <w:t>Provides hearing tests, hearing aids, fittings, and repairs</w:t>
      </w:r>
    </w:p>
    <w:p w14:paraId="7B200819" w14:textId="77777777" w:rsidR="005922D7" w:rsidRDefault="005922D7" w:rsidP="005922D7">
      <w:pPr>
        <w:pStyle w:val="ListParagraph"/>
        <w:numPr>
          <w:ilvl w:val="1"/>
          <w:numId w:val="13"/>
        </w:numPr>
      </w:pPr>
      <w:r>
        <w:t>Address: 280 Industrial Drive SW, Unit B, Carrollton, OH 44615</w:t>
      </w:r>
    </w:p>
    <w:p w14:paraId="72DB9BB9" w14:textId="77777777" w:rsidR="005922D7" w:rsidRDefault="005922D7" w:rsidP="005922D7">
      <w:pPr>
        <w:pStyle w:val="ListParagraph"/>
        <w:numPr>
          <w:ilvl w:val="1"/>
          <w:numId w:val="13"/>
        </w:numPr>
      </w:pPr>
      <w:r>
        <w:t>Phone: (234) 666-0573</w:t>
      </w:r>
    </w:p>
    <w:p w14:paraId="261C0C73" w14:textId="336CE00A" w:rsidR="00D92187" w:rsidRDefault="005922D7" w:rsidP="005922D7">
      <w:pPr>
        <w:pStyle w:val="ListParagraph"/>
        <w:numPr>
          <w:ilvl w:val="1"/>
          <w:numId w:val="13"/>
        </w:numPr>
      </w:pPr>
      <w:r>
        <w:t xml:space="preserve">Website: </w:t>
      </w:r>
      <w:hyperlink r:id="rId7" w:history="1">
        <w:r w:rsidRPr="000D5537">
          <w:rPr>
            <w:rStyle w:val="Hyperlink"/>
          </w:rPr>
          <w:t>https://www.beltone.com/en-us/location/oh/carrollton/0050998167</w:t>
        </w:r>
      </w:hyperlink>
    </w:p>
    <w:p w14:paraId="522127A3" w14:textId="77777777" w:rsidR="005922D7" w:rsidRDefault="005922D7"/>
    <w:p w14:paraId="1D166E3F" w14:textId="77777777" w:rsidR="00D92187" w:rsidRPr="005922D7" w:rsidRDefault="005922D7" w:rsidP="005922D7">
      <w:pPr>
        <w:pStyle w:val="ListParagraph"/>
        <w:numPr>
          <w:ilvl w:val="0"/>
          <w:numId w:val="11"/>
        </w:numPr>
        <w:rPr>
          <w:b/>
          <w:bCs/>
        </w:rPr>
      </w:pPr>
      <w:r w:rsidRPr="005922D7">
        <w:rPr>
          <w:b/>
          <w:bCs/>
        </w:rPr>
        <w:t>Centers for Hearing Care – Northeast Ohio</w:t>
      </w:r>
    </w:p>
    <w:p w14:paraId="03395E23" w14:textId="77777777" w:rsidR="005922D7" w:rsidRDefault="005922D7" w:rsidP="005922D7">
      <w:pPr>
        <w:pStyle w:val="ListParagraph"/>
        <w:numPr>
          <w:ilvl w:val="0"/>
          <w:numId w:val="13"/>
        </w:numPr>
      </w:pPr>
      <w:r>
        <w:t>Provides audiology services, hearing aids, and hearing healthcare</w:t>
      </w:r>
    </w:p>
    <w:p w14:paraId="7AF98055" w14:textId="77777777" w:rsidR="005922D7" w:rsidRDefault="005922D7" w:rsidP="005922D7">
      <w:pPr>
        <w:pStyle w:val="ListParagraph"/>
        <w:numPr>
          <w:ilvl w:val="0"/>
          <w:numId w:val="13"/>
        </w:numPr>
      </w:pPr>
      <w:r>
        <w:t>Serves Carroll County through regional offices in Northeast Ohio</w:t>
      </w:r>
    </w:p>
    <w:p w14:paraId="1DAC2D1E" w14:textId="77777777" w:rsidR="005922D7" w:rsidRDefault="005922D7" w:rsidP="005922D7">
      <w:pPr>
        <w:pStyle w:val="ListParagraph"/>
        <w:numPr>
          <w:ilvl w:val="1"/>
          <w:numId w:val="13"/>
        </w:numPr>
      </w:pPr>
      <w:r>
        <w:t>Phone: 330-779-8096</w:t>
      </w:r>
    </w:p>
    <w:p w14:paraId="009031E5" w14:textId="34827180" w:rsidR="00D92187" w:rsidRDefault="005922D7" w:rsidP="005922D7">
      <w:pPr>
        <w:pStyle w:val="ListParagraph"/>
        <w:numPr>
          <w:ilvl w:val="1"/>
          <w:numId w:val="13"/>
        </w:numPr>
      </w:pPr>
      <w:r>
        <w:t xml:space="preserve">Website: </w:t>
      </w:r>
      <w:hyperlink r:id="rId8" w:history="1">
        <w:r w:rsidRPr="000D5537">
          <w:rPr>
            <w:rStyle w:val="Hyperlink"/>
          </w:rPr>
          <w:t>https://centersforhearingcare.com</w:t>
        </w:r>
      </w:hyperlink>
      <w:r>
        <w:t xml:space="preserve"> </w:t>
      </w:r>
    </w:p>
    <w:sectPr w:rsidR="00D9218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06114C7"/>
    <w:multiLevelType w:val="hybridMultilevel"/>
    <w:tmpl w:val="909E7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F87019"/>
    <w:multiLevelType w:val="hybridMultilevel"/>
    <w:tmpl w:val="E9A8742A"/>
    <w:lvl w:ilvl="0" w:tplc="7CD21EDE">
      <w:start w:val="211"/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FE4704E"/>
    <w:multiLevelType w:val="hybridMultilevel"/>
    <w:tmpl w:val="5DC48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A763DA"/>
    <w:multiLevelType w:val="hybridMultilevel"/>
    <w:tmpl w:val="8C680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0720592">
    <w:abstractNumId w:val="8"/>
  </w:num>
  <w:num w:numId="2" w16cid:durableId="566958684">
    <w:abstractNumId w:val="6"/>
  </w:num>
  <w:num w:numId="3" w16cid:durableId="1263076472">
    <w:abstractNumId w:val="5"/>
  </w:num>
  <w:num w:numId="4" w16cid:durableId="2081563537">
    <w:abstractNumId w:val="4"/>
  </w:num>
  <w:num w:numId="5" w16cid:durableId="658658582">
    <w:abstractNumId w:val="7"/>
  </w:num>
  <w:num w:numId="6" w16cid:durableId="1570966727">
    <w:abstractNumId w:val="3"/>
  </w:num>
  <w:num w:numId="7" w16cid:durableId="1053045541">
    <w:abstractNumId w:val="2"/>
  </w:num>
  <w:num w:numId="8" w16cid:durableId="906450671">
    <w:abstractNumId w:val="1"/>
  </w:num>
  <w:num w:numId="9" w16cid:durableId="1291209016">
    <w:abstractNumId w:val="0"/>
  </w:num>
  <w:num w:numId="10" w16cid:durableId="1780027419">
    <w:abstractNumId w:val="9"/>
  </w:num>
  <w:num w:numId="11" w16cid:durableId="1279876228">
    <w:abstractNumId w:val="12"/>
  </w:num>
  <w:num w:numId="12" w16cid:durableId="883247534">
    <w:abstractNumId w:val="11"/>
  </w:num>
  <w:num w:numId="13" w16cid:durableId="12083760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32585"/>
    <w:rsid w:val="005922D7"/>
    <w:rsid w:val="00AA1D8D"/>
    <w:rsid w:val="00AF2177"/>
    <w:rsid w:val="00B47730"/>
    <w:rsid w:val="00BF2D95"/>
    <w:rsid w:val="00CB0664"/>
    <w:rsid w:val="00D9218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B535B3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5922D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22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ntersforhearingcare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beltone.com/en-us/location/oh/carrollton/005099816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dh.ohio.gov/know-our-programs/hearingaid-assistance/ohaa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955</Characters>
  <Application>Microsoft Office Word</Application>
  <DocSecurity>0</DocSecurity>
  <Lines>21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2025-10-02T18:02:00Z</cp:lastPrinted>
  <dcterms:created xsi:type="dcterms:W3CDTF">2025-10-02T18:02:00Z</dcterms:created>
  <dcterms:modified xsi:type="dcterms:W3CDTF">2026-01-21T17:10:00Z</dcterms:modified>
  <cp:category/>
</cp:coreProperties>
</file>